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712EEDD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63D5EC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00CF2622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0005FB">
        <w:rPr>
          <w:bCs/>
          <w:sz w:val="24"/>
          <w:szCs w:val="24"/>
        </w:rPr>
        <w:t>1</w:t>
      </w:r>
      <w:r w:rsidR="001E040B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.2022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1E040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1E040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5D6DEF">
        <w:rPr>
          <w:rFonts w:eastAsia="Calibri"/>
          <w:sz w:val="24"/>
          <w:szCs w:val="24"/>
          <w:lang w:eastAsia="en-US"/>
        </w:rPr>
        <w:t> 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96FB609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2"/>
      <w:headerReference w:type="default" r:id="rId13"/>
      <w:footerReference w:type="default" r:id="rId14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F2B94" w14:textId="77777777" w:rsidR="000B47A4" w:rsidRDefault="000B47A4" w:rsidP="00AC3E6B">
      <w:r>
        <w:separator/>
      </w:r>
    </w:p>
  </w:endnote>
  <w:endnote w:type="continuationSeparator" w:id="0">
    <w:p w14:paraId="0A3AAFDC" w14:textId="77777777" w:rsidR="000B47A4" w:rsidRDefault="000B47A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DD9C" w14:textId="77777777" w:rsidR="000B47A4" w:rsidRDefault="000B47A4" w:rsidP="00AC3E6B">
      <w:r>
        <w:separator/>
      </w:r>
    </w:p>
  </w:footnote>
  <w:footnote w:type="continuationSeparator" w:id="0">
    <w:p w14:paraId="067AAEFE" w14:textId="77777777" w:rsidR="000B47A4" w:rsidRDefault="000B47A4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4CB31CF3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0005FB">
      <w:rPr>
        <w:b/>
        <w:sz w:val="22"/>
      </w:rPr>
      <w:t>1</w:t>
    </w:r>
    <w:r w:rsidR="001E040B">
      <w:rPr>
        <w:b/>
        <w:sz w:val="22"/>
      </w:rPr>
      <w:t>8</w:t>
    </w:r>
    <w:r w:rsidR="002C276E">
      <w:rPr>
        <w:b/>
        <w:sz w:val="22"/>
      </w:rPr>
      <w:t>.202</w:t>
    </w:r>
    <w:r w:rsidR="00A475AF">
      <w:rPr>
        <w:b/>
        <w:sz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54</cp:revision>
  <cp:lastPrinted>2019-08-11T18:16:00Z</cp:lastPrinted>
  <dcterms:created xsi:type="dcterms:W3CDTF">2014-10-09T16:51:00Z</dcterms:created>
  <dcterms:modified xsi:type="dcterms:W3CDTF">2022-12-28T19:38:00Z</dcterms:modified>
</cp:coreProperties>
</file>